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6F042">
      <w:pPr>
        <w:pStyle w:val="15"/>
        <w:jc w:val="left"/>
        <w:rPr>
          <w:sz w:val="32"/>
          <w:szCs w:val="21"/>
        </w:rPr>
      </w:pPr>
      <w:bookmarkStart w:id="0" w:name="_GoBack"/>
      <w:r>
        <w:rPr>
          <w:sz w:val="32"/>
          <w:szCs w:val="21"/>
        </w:rPr>
        <w:t>《AI 赋能办公效率提升</w:t>
      </w:r>
      <w:r>
        <w:rPr>
          <w:rFonts w:hint="eastAsia"/>
          <w:sz w:val="32"/>
          <w:szCs w:val="21"/>
          <w:lang w:val="en-US" w:eastAsia="zh-CN"/>
        </w:rPr>
        <w:t>2.0</w:t>
      </w:r>
      <w:r>
        <w:rPr>
          <w:sz w:val="32"/>
          <w:szCs w:val="21"/>
        </w:rPr>
        <w:t>:飞书+国产大模型实战应用》</w:t>
      </w:r>
    </w:p>
    <w:bookmarkEnd w:id="0"/>
    <w:p w14:paraId="6322C2D7">
      <w:pPr>
        <w:pStyle w:val="3"/>
      </w:pPr>
      <w:r>
        <w:t>课程背景</w:t>
      </w:r>
    </w:p>
    <w:p w14:paraId="533059EE">
      <w:r>
        <w:t>企业办公效率的瓶颈,往往不在于员工不够努力,而在于工作方式落后。在 AI 时代,传统的"人工堆时间"的办公模式正在被"人机协同"的智能办公取代。</w:t>
      </w:r>
    </w:p>
    <w:p w14:paraId="45778E07">
      <w:r>
        <w:t>飞书作为新一代协作平台,天然集成了文档、会议、项目管理等办公场景,配合文心一言、通义千问、讯飞星火等国产大模型,能够将 AI 能力无缝融入日常工作流,实现效率的指数级提升。</w:t>
      </w:r>
    </w:p>
    <w:p w14:paraId="2EA52230">
      <w:r>
        <w:t>本课程聚焦飞书+AI 的实战应用,从理论框架到方法论,从典型场景到工具操作,帮助员工快速掌握智能办公技能,让 AI 成为每个人的"超级助理"。</w:t>
      </w:r>
    </w:p>
    <w:p w14:paraId="34D23779">
      <w:pPr>
        <w:pStyle w:val="3"/>
      </w:pPr>
      <w:r>
        <w:t>课程收获</w:t>
      </w:r>
    </w:p>
    <w:p w14:paraId="2E13BD5F">
      <w:pPr>
        <w:numPr>
          <w:ilvl w:val="0"/>
          <w:numId w:val="1"/>
        </w:numPr>
      </w:pPr>
      <w:r>
        <w:t>建立 AI 办公思维,理解人机协同的底层逻辑</w:t>
      </w:r>
    </w:p>
    <w:p w14:paraId="7BB81665">
      <w:pPr>
        <w:numPr>
          <w:ilvl w:val="0"/>
          <w:numId w:val="1"/>
        </w:numPr>
      </w:pPr>
      <w:r>
        <w:t>掌握飞书+AI 的五大核心应用场景与操作方法</w:t>
      </w:r>
    </w:p>
    <w:p w14:paraId="1FACBC7A">
      <w:pPr>
        <w:numPr>
          <w:ilvl w:val="0"/>
          <w:numId w:val="1"/>
        </w:numPr>
      </w:pPr>
      <w:r>
        <w:t>输出个人智能办公工作流,实现效率提升 30%+</w:t>
      </w:r>
    </w:p>
    <w:p w14:paraId="3246227D">
      <w:pPr>
        <w:pStyle w:val="3"/>
      </w:pPr>
      <w:r>
        <w:t>课程大纲(6 小时)</w:t>
      </w:r>
    </w:p>
    <w:p w14:paraId="51CB4952">
      <w:pPr>
        <w:pStyle w:val="4"/>
      </w:pPr>
      <w:r>
        <w:rPr>
          <w:b/>
        </w:rPr>
        <w:t xml:space="preserve">模块一:理论基础 - AI 办公的底层逻辑 </w:t>
      </w:r>
    </w:p>
    <w:p w14:paraId="62BE77F6">
      <w:r>
        <w:rPr>
          <w:b/>
        </w:rPr>
        <w:t>1.1 效率提升的三个层次</w:t>
      </w:r>
    </w:p>
    <w:p w14:paraId="1C72B981">
      <w:pPr>
        <w:numPr>
          <w:ilvl w:val="0"/>
          <w:numId w:val="2"/>
        </w:numPr>
      </w:pPr>
      <w:r>
        <w:t>L1:工具替代(用 AI 替代重复劳动)</w:t>
      </w:r>
    </w:p>
    <w:p w14:paraId="7A8B3CE2">
      <w:pPr>
        <w:numPr>
          <w:ilvl w:val="0"/>
          <w:numId w:val="2"/>
        </w:numPr>
      </w:pPr>
      <w:r>
        <w:t>L2:流程优化(重构工作流程)</w:t>
      </w:r>
    </w:p>
    <w:p w14:paraId="6DC35FC5">
      <w:pPr>
        <w:numPr>
          <w:ilvl w:val="0"/>
          <w:numId w:val="2"/>
        </w:numPr>
      </w:pPr>
      <w:r>
        <w:t>L3:能力跃迁(创造新价值)</w:t>
      </w:r>
    </w:p>
    <w:p w14:paraId="1D3AE651">
      <w:r>
        <w:rPr>
          <w:b/>
        </w:rPr>
        <w:t>1.2 人机协同四原则</w:t>
      </w:r>
    </w:p>
    <w:p w14:paraId="38649BA2">
      <w:pPr>
        <w:numPr>
          <w:ilvl w:val="0"/>
          <w:numId w:val="3"/>
        </w:numPr>
      </w:pPr>
      <w:r>
        <w:t>AI 做执行,人做判断</w:t>
      </w:r>
    </w:p>
    <w:p w14:paraId="2F52AB19">
      <w:pPr>
        <w:numPr>
          <w:ilvl w:val="0"/>
          <w:numId w:val="3"/>
        </w:numPr>
      </w:pPr>
      <w:r>
        <w:t>AI 打基础,人做增值</w:t>
      </w:r>
    </w:p>
    <w:p w14:paraId="07EC839F">
      <w:pPr>
        <w:numPr>
          <w:ilvl w:val="0"/>
          <w:numId w:val="3"/>
        </w:numPr>
      </w:pPr>
      <w:r>
        <w:t>AI 提速度,人保质量</w:t>
      </w:r>
    </w:p>
    <w:p w14:paraId="4BE1CE0F">
      <w:pPr>
        <w:numPr>
          <w:ilvl w:val="0"/>
          <w:numId w:val="3"/>
        </w:numPr>
      </w:pPr>
      <w:r>
        <w:t>AI 给建议,人做决策</w:t>
      </w:r>
    </w:p>
    <w:p w14:paraId="40FD8D7C">
      <w:r>
        <w:rPr>
          <w:b/>
        </w:rPr>
        <w:t>1.3 飞书+AI 的优势</w:t>
      </w:r>
    </w:p>
    <w:p w14:paraId="38BDC64B">
      <w:pPr>
        <w:numPr>
          <w:ilvl w:val="0"/>
          <w:numId w:val="4"/>
        </w:numPr>
      </w:pPr>
      <w:r>
        <w:t>场景原生:AI 能力集成在办公场景中</w:t>
      </w:r>
    </w:p>
    <w:p w14:paraId="3EE4A7F4">
      <w:pPr>
        <w:numPr>
          <w:ilvl w:val="0"/>
          <w:numId w:val="4"/>
        </w:numPr>
      </w:pPr>
      <w:r>
        <w:t>数据打通:文档、会议、任务数据互联</w:t>
      </w:r>
    </w:p>
    <w:p w14:paraId="2285F703">
      <w:pPr>
        <w:numPr>
          <w:ilvl w:val="0"/>
          <w:numId w:val="4"/>
        </w:numPr>
      </w:pPr>
      <w:r>
        <w:t>国产模型:合规可控,中文理解更好</w:t>
      </w:r>
    </w:p>
    <w:p w14:paraId="21994571">
      <w:pPr>
        <w:pBdr>
          <w:bottom w:val="single" w:color="020201" w:sz="4" w:space="0"/>
        </w:pBdr>
      </w:pPr>
    </w:p>
    <w:p w14:paraId="6B3184BC">
      <w:pPr>
        <w:pStyle w:val="4"/>
      </w:pPr>
      <w:r>
        <w:rPr>
          <w:b/>
        </w:rPr>
        <w:t xml:space="preserve">模块二:方法论 - 智能办公五步法 </w:t>
      </w:r>
    </w:p>
    <w:p w14:paraId="7F0CADDB">
      <w:r>
        <w:rPr>
          <w:b/>
        </w:rPr>
        <w:t>2.1 任务拆解:什么该交给 AI</w:t>
      </w:r>
    </w:p>
    <w:p w14:paraId="4D0F7538">
      <w:pPr>
        <w:numPr>
          <w:ilvl w:val="0"/>
          <w:numId w:val="5"/>
        </w:numPr>
      </w:pPr>
      <w:r>
        <w:t>拆解原则:标准化、重复性、数据密集型任务</w:t>
      </w:r>
    </w:p>
    <w:p w14:paraId="243D098A">
      <w:pPr>
        <w:numPr>
          <w:ilvl w:val="0"/>
          <w:numId w:val="5"/>
        </w:numPr>
      </w:pPr>
      <w:r>
        <w:t>实例:写邮件、整理会议纪要、制作周报</w:t>
      </w:r>
    </w:p>
    <w:p w14:paraId="5C8E1753">
      <w:r>
        <w:rPr>
          <w:b/>
        </w:rPr>
        <w:t>2.2 提示设计:如何让 AI 理解你</w:t>
      </w:r>
    </w:p>
    <w:p w14:paraId="7E0BF1AD">
      <w:pPr>
        <w:numPr>
          <w:ilvl w:val="0"/>
          <w:numId w:val="6"/>
        </w:numPr>
      </w:pPr>
      <w:r>
        <w:t>3W 框架:What(做什么)、Why(目的)、hoW(要求)</w:t>
      </w:r>
    </w:p>
    <w:p w14:paraId="6F4DBC13">
      <w:pPr>
        <w:numPr>
          <w:ilvl w:val="0"/>
          <w:numId w:val="6"/>
        </w:numPr>
      </w:pPr>
      <w:r>
        <w:t>实例对比:差提示 vs 好提示</w:t>
      </w:r>
    </w:p>
    <w:p w14:paraId="290EF942">
      <w:r>
        <w:rPr>
          <w:b/>
        </w:rPr>
        <w:t>2.3 质量把关:AI 输出的三层检查</w:t>
      </w:r>
    </w:p>
    <w:p w14:paraId="386A0C40">
      <w:pPr>
        <w:numPr>
          <w:ilvl w:val="0"/>
          <w:numId w:val="7"/>
        </w:numPr>
      </w:pPr>
      <w:r>
        <w:t>事实准确性、逻辑合理性、语言专业性</w:t>
      </w:r>
    </w:p>
    <w:p w14:paraId="46BC2D90">
      <w:r>
        <w:rPr>
          <w:b/>
        </w:rPr>
        <w:t>2.4 流程固化:从一次使用到可复用</w:t>
      </w:r>
    </w:p>
    <w:p w14:paraId="1B9F521B">
      <w:pPr>
        <w:numPr>
          <w:ilvl w:val="0"/>
          <w:numId w:val="8"/>
        </w:numPr>
      </w:pPr>
      <w:r>
        <w:t>建立模板库、设置自动化规则</w:t>
      </w:r>
    </w:p>
    <w:p w14:paraId="6C891A96">
      <w:r>
        <w:rPr>
          <w:b/>
        </w:rPr>
        <w:t>2.5 持续优化:效果追踪与迭代</w:t>
      </w:r>
    </w:p>
    <w:p w14:paraId="29D9B325">
      <w:pPr>
        <w:numPr>
          <w:ilvl w:val="0"/>
          <w:numId w:val="9"/>
        </w:numPr>
      </w:pPr>
      <w:r>
        <w:t>记录效率数据,定期优化流程</w:t>
      </w:r>
    </w:p>
    <w:p w14:paraId="79A69EA5">
      <w:pPr>
        <w:pBdr>
          <w:bottom w:val="single" w:color="020201" w:sz="4" w:space="0"/>
        </w:pBdr>
      </w:pPr>
    </w:p>
    <w:p w14:paraId="0214A4B8">
      <w:pPr>
        <w:pStyle w:val="4"/>
      </w:pPr>
      <w:r>
        <w:rPr>
          <w:b/>
        </w:rPr>
        <w:t xml:space="preserve">模块三:场景应用 - 五大高频办公场景 </w:t>
      </w:r>
    </w:p>
    <w:p w14:paraId="3026857E">
      <w:r>
        <w:rPr>
          <w:b/>
        </w:rPr>
        <w:t xml:space="preserve">场景 1:文档创作与协作 </w:t>
      </w:r>
    </w:p>
    <w:p w14:paraId="355297E5">
      <w:r>
        <w:rPr>
          <w:b/>
        </w:rPr>
        <w:t>痛点:</w:t>
      </w:r>
    </w:p>
    <w:p w14:paraId="775B70E2">
      <w:pPr>
        <w:numPr>
          <w:ilvl w:val="0"/>
          <w:numId w:val="10"/>
        </w:numPr>
      </w:pPr>
      <w:r>
        <w:t>写文档耗时长</w:t>
      </w:r>
    </w:p>
    <w:p w14:paraId="5A9CE629">
      <w:pPr>
        <w:numPr>
          <w:ilvl w:val="0"/>
          <w:numId w:val="10"/>
        </w:numPr>
      </w:pPr>
      <w:r>
        <w:t>多人协作版本混乱</w:t>
      </w:r>
    </w:p>
    <w:p w14:paraId="471BF5D0">
      <w:pPr>
        <w:numPr>
          <w:ilvl w:val="0"/>
          <w:numId w:val="10"/>
        </w:numPr>
      </w:pPr>
      <w:r>
        <w:t>格式排版费精力</w:t>
      </w:r>
    </w:p>
    <w:p w14:paraId="22E5E4A0">
      <w:r>
        <w:rPr>
          <w:b/>
        </w:rPr>
        <w:t>解决方案:飞书文档+AI</w:t>
      </w:r>
    </w:p>
    <w:p w14:paraId="45C98CEC">
      <w:pPr>
        <w:numPr>
          <w:ilvl w:val="0"/>
          <w:numId w:val="11"/>
        </w:numPr>
      </w:pPr>
      <w:r>
        <w:t>AI 快速生成文档框架</w:t>
      </w:r>
    </w:p>
    <w:p w14:paraId="48B6F919">
      <w:pPr>
        <w:numPr>
          <w:ilvl w:val="0"/>
          <w:numId w:val="11"/>
        </w:numPr>
      </w:pPr>
      <w:r>
        <w:t>AI 辅助内容扩写、润色</w:t>
      </w:r>
    </w:p>
    <w:p w14:paraId="54F806A5">
      <w:pPr>
        <w:numPr>
          <w:ilvl w:val="0"/>
          <w:numId w:val="11"/>
        </w:numPr>
      </w:pPr>
      <w:r>
        <w:t>智能排版与格式优化</w:t>
      </w:r>
    </w:p>
    <w:p w14:paraId="5801A935">
      <w:pPr>
        <w:numPr>
          <w:ilvl w:val="0"/>
          <w:numId w:val="11"/>
        </w:numPr>
      </w:pPr>
      <w:r>
        <w:t>多人实时协作,AI 辅助冲突解决</w:t>
      </w:r>
    </w:p>
    <w:p w14:paraId="5560EE47">
      <w:r>
        <w:rPr>
          <w:b/>
        </w:rPr>
        <w:t>实操演示:</w:t>
      </w:r>
    </w:p>
    <w:p w14:paraId="056EAC68">
      <w:pPr>
        <w:numPr>
          <w:ilvl w:val="0"/>
          <w:numId w:val="12"/>
        </w:numPr>
      </w:pPr>
      <w:r>
        <w:t>用 AI 生成周报框架</w:t>
      </w:r>
    </w:p>
    <w:p w14:paraId="3FFBC621">
      <w:pPr>
        <w:numPr>
          <w:ilvl w:val="0"/>
          <w:numId w:val="12"/>
        </w:numPr>
      </w:pPr>
      <w:r>
        <w:t>AI 辅助完善内容</w:t>
      </w:r>
    </w:p>
    <w:p w14:paraId="67150ADD">
      <w:pPr>
        <w:numPr>
          <w:ilvl w:val="0"/>
          <w:numId w:val="12"/>
        </w:numPr>
      </w:pPr>
      <w:r>
        <w:t>协作评论与修订</w:t>
      </w:r>
    </w:p>
    <w:p w14:paraId="04C4A27C">
      <w:r>
        <w:rPr>
          <w:b/>
        </w:rPr>
        <w:t xml:space="preserve">场景 2:会议效率提升 </w:t>
      </w:r>
    </w:p>
    <w:p w14:paraId="62275FD7">
      <w:r>
        <w:rPr>
          <w:b/>
        </w:rPr>
        <w:t>痛点:</w:t>
      </w:r>
    </w:p>
    <w:p w14:paraId="2D342964">
      <w:pPr>
        <w:numPr>
          <w:ilvl w:val="0"/>
          <w:numId w:val="13"/>
        </w:numPr>
      </w:pPr>
      <w:r>
        <w:t>会前准备不充分</w:t>
      </w:r>
    </w:p>
    <w:p w14:paraId="044322D2">
      <w:pPr>
        <w:numPr>
          <w:ilvl w:val="0"/>
          <w:numId w:val="13"/>
        </w:numPr>
      </w:pPr>
      <w:r>
        <w:t>会中记录不完整</w:t>
      </w:r>
    </w:p>
    <w:p w14:paraId="46C5C6C0">
      <w:pPr>
        <w:numPr>
          <w:ilvl w:val="0"/>
          <w:numId w:val="13"/>
        </w:numPr>
      </w:pPr>
      <w:r>
        <w:t>会后纪要整理慢</w:t>
      </w:r>
    </w:p>
    <w:p w14:paraId="50220C4E">
      <w:r>
        <w:rPr>
          <w:b/>
        </w:rPr>
        <w:t>解决方案:飞书会议+AI</w:t>
      </w:r>
    </w:p>
    <w:p w14:paraId="7B76E099">
      <w:pPr>
        <w:numPr>
          <w:ilvl w:val="0"/>
          <w:numId w:val="14"/>
        </w:numPr>
      </w:pPr>
      <w:r>
        <w:t>会前:AI 生成会议议程</w:t>
      </w:r>
    </w:p>
    <w:p w14:paraId="1040F751">
      <w:pPr>
        <w:numPr>
          <w:ilvl w:val="0"/>
          <w:numId w:val="14"/>
        </w:numPr>
      </w:pPr>
      <w:r>
        <w:t>会中:飞书妙记实时转写</w:t>
      </w:r>
    </w:p>
    <w:p w14:paraId="1569BC46">
      <w:pPr>
        <w:numPr>
          <w:ilvl w:val="0"/>
          <w:numId w:val="14"/>
        </w:numPr>
      </w:pPr>
      <w:r>
        <w:t>会后:AI 自动生成会议纪要,提取待办事项</w:t>
      </w:r>
    </w:p>
    <w:p w14:paraId="3C6028B0">
      <w:r>
        <w:rPr>
          <w:b/>
        </w:rPr>
        <w:t>实操演示:</w:t>
      </w:r>
    </w:p>
    <w:p w14:paraId="7658E327">
      <w:pPr>
        <w:numPr>
          <w:ilvl w:val="0"/>
          <w:numId w:val="15"/>
        </w:numPr>
      </w:pPr>
      <w:r>
        <w:t>创建会议,设置议程模板</w:t>
      </w:r>
    </w:p>
    <w:p w14:paraId="4B3FD618">
      <w:pPr>
        <w:numPr>
          <w:ilvl w:val="0"/>
          <w:numId w:val="15"/>
        </w:numPr>
      </w:pPr>
      <w:r>
        <w:t>开启妙记功能</w:t>
      </w:r>
    </w:p>
    <w:p w14:paraId="6DF0D385">
      <w:pPr>
        <w:numPr>
          <w:ilvl w:val="0"/>
          <w:numId w:val="15"/>
        </w:numPr>
      </w:pPr>
      <w:r>
        <w:t>AI 生成结构化纪要</w:t>
      </w:r>
    </w:p>
    <w:p w14:paraId="2761E898">
      <w:r>
        <w:rPr>
          <w:b/>
        </w:rPr>
        <w:t xml:space="preserve">场景 3:任务管理与协同 </w:t>
      </w:r>
    </w:p>
    <w:p w14:paraId="71DD0BFF">
      <w:r>
        <w:rPr>
          <w:b/>
        </w:rPr>
        <w:t>痛点:</w:t>
      </w:r>
    </w:p>
    <w:p w14:paraId="11EFAEB7">
      <w:pPr>
        <w:numPr>
          <w:ilvl w:val="0"/>
          <w:numId w:val="16"/>
        </w:numPr>
      </w:pPr>
      <w:r>
        <w:t>任务分配不清晰</w:t>
      </w:r>
    </w:p>
    <w:p w14:paraId="2E5D17A8">
      <w:pPr>
        <w:numPr>
          <w:ilvl w:val="0"/>
          <w:numId w:val="16"/>
        </w:numPr>
      </w:pPr>
      <w:r>
        <w:t>进度难以追踪</w:t>
      </w:r>
    </w:p>
    <w:p w14:paraId="607FB341">
      <w:pPr>
        <w:numPr>
          <w:ilvl w:val="0"/>
          <w:numId w:val="16"/>
        </w:numPr>
      </w:pPr>
      <w:r>
        <w:t>协作效率低</w:t>
      </w:r>
    </w:p>
    <w:p w14:paraId="72038452">
      <w:r>
        <w:rPr>
          <w:b/>
        </w:rPr>
        <w:t>解决方案:飞书多维表格+项目+AI</w:t>
      </w:r>
    </w:p>
    <w:p w14:paraId="117E2BAE">
      <w:pPr>
        <w:numPr>
          <w:ilvl w:val="0"/>
          <w:numId w:val="17"/>
        </w:numPr>
      </w:pPr>
      <w:r>
        <w:t>AI 辅助任务拆解</w:t>
      </w:r>
    </w:p>
    <w:p w14:paraId="0586307A">
      <w:pPr>
        <w:numPr>
          <w:ilvl w:val="0"/>
          <w:numId w:val="17"/>
        </w:numPr>
      </w:pPr>
      <w:r>
        <w:t>智能提醒与进度预警</w:t>
      </w:r>
    </w:p>
    <w:p w14:paraId="50092DD0">
      <w:pPr>
        <w:numPr>
          <w:ilvl w:val="0"/>
          <w:numId w:val="17"/>
        </w:numPr>
      </w:pPr>
      <w:r>
        <w:t>自动生成项目报告</w:t>
      </w:r>
    </w:p>
    <w:p w14:paraId="7C3E082E">
      <w:r>
        <w:rPr>
          <w:b/>
        </w:rPr>
        <w:t>实操演示:</w:t>
      </w:r>
    </w:p>
    <w:p w14:paraId="2D9220C1">
      <w:pPr>
        <w:numPr>
          <w:ilvl w:val="0"/>
          <w:numId w:val="18"/>
        </w:numPr>
      </w:pPr>
      <w:r>
        <w:t>用 AI 拆解项目任务</w:t>
      </w:r>
    </w:p>
    <w:p w14:paraId="43902C36">
      <w:pPr>
        <w:numPr>
          <w:ilvl w:val="0"/>
          <w:numId w:val="18"/>
        </w:numPr>
      </w:pPr>
      <w:r>
        <w:t>设置智能提醒规则</w:t>
      </w:r>
    </w:p>
    <w:p w14:paraId="11611680">
      <w:pPr>
        <w:numPr>
          <w:ilvl w:val="0"/>
          <w:numId w:val="18"/>
        </w:numPr>
      </w:pPr>
      <w:r>
        <w:t>AI 生成项目周报</w:t>
      </w:r>
    </w:p>
    <w:p w14:paraId="5B84B39F">
      <w:r>
        <w:rPr>
          <w:b/>
        </w:rPr>
        <w:t xml:space="preserve">场景 4:数据分析与可视化 </w:t>
      </w:r>
    </w:p>
    <w:p w14:paraId="60310C57">
      <w:r>
        <w:rPr>
          <w:b/>
        </w:rPr>
        <w:t>痛点:</w:t>
      </w:r>
    </w:p>
    <w:p w14:paraId="16C4F4D7">
      <w:pPr>
        <w:numPr>
          <w:ilvl w:val="0"/>
          <w:numId w:val="19"/>
        </w:numPr>
      </w:pPr>
      <w:r>
        <w:t>数据整理耗时</w:t>
      </w:r>
    </w:p>
    <w:p w14:paraId="34A8E6F6">
      <w:pPr>
        <w:numPr>
          <w:ilvl w:val="0"/>
          <w:numId w:val="19"/>
        </w:numPr>
      </w:pPr>
      <w:r>
        <w:t>图表制作复杂</w:t>
      </w:r>
    </w:p>
    <w:p w14:paraId="0F3A268C">
      <w:pPr>
        <w:numPr>
          <w:ilvl w:val="0"/>
          <w:numId w:val="19"/>
        </w:numPr>
      </w:pPr>
      <w:r>
        <w:t>洞察提取困难</w:t>
      </w:r>
    </w:p>
    <w:p w14:paraId="7FBA419A">
      <w:r>
        <w:rPr>
          <w:b/>
        </w:rPr>
        <w:t>解决方案:飞书多维表格+BI+AI</w:t>
      </w:r>
    </w:p>
    <w:p w14:paraId="6949BDE4">
      <w:pPr>
        <w:numPr>
          <w:ilvl w:val="0"/>
          <w:numId w:val="20"/>
        </w:numPr>
      </w:pPr>
      <w:r>
        <w:t>AI 辅助数据清洗</w:t>
      </w:r>
    </w:p>
    <w:p w14:paraId="2FF7E67A">
      <w:pPr>
        <w:numPr>
          <w:ilvl w:val="0"/>
          <w:numId w:val="20"/>
        </w:numPr>
      </w:pPr>
      <w:r>
        <w:t>自动生成图表</w:t>
      </w:r>
    </w:p>
    <w:p w14:paraId="51921CC6">
      <w:pPr>
        <w:numPr>
          <w:ilvl w:val="0"/>
          <w:numId w:val="20"/>
        </w:numPr>
      </w:pPr>
      <w:r>
        <w:t>AI 解读数据趋势</w:t>
      </w:r>
    </w:p>
    <w:p w14:paraId="0AA6E6AF">
      <w:r>
        <w:rPr>
          <w:b/>
        </w:rPr>
        <w:t>实操演示:</w:t>
      </w:r>
    </w:p>
    <w:p w14:paraId="748D3EC9">
      <w:pPr>
        <w:numPr>
          <w:ilvl w:val="0"/>
          <w:numId w:val="21"/>
        </w:numPr>
      </w:pPr>
      <w:r>
        <w:t>上传数据到多维表格</w:t>
      </w:r>
    </w:p>
    <w:p w14:paraId="221AC505">
      <w:pPr>
        <w:numPr>
          <w:ilvl w:val="0"/>
          <w:numId w:val="21"/>
        </w:numPr>
      </w:pPr>
      <w:r>
        <w:t>用 AI 生成分析图表</w:t>
      </w:r>
    </w:p>
    <w:p w14:paraId="6C25FA56">
      <w:pPr>
        <w:numPr>
          <w:ilvl w:val="0"/>
          <w:numId w:val="21"/>
        </w:numPr>
      </w:pPr>
      <w:r>
        <w:t>AI 提取关键洞察</w:t>
      </w:r>
    </w:p>
    <w:p w14:paraId="37C3F5F3">
      <w:r>
        <w:rPr>
          <w:b/>
        </w:rPr>
        <w:t xml:space="preserve">场景 5:知识管理与检索 </w:t>
      </w:r>
    </w:p>
    <w:p w14:paraId="082CA025">
      <w:r>
        <w:rPr>
          <w:b/>
        </w:rPr>
        <w:t>痛点:</w:t>
      </w:r>
    </w:p>
    <w:p w14:paraId="6DBC3ECB">
      <w:pPr>
        <w:numPr>
          <w:ilvl w:val="0"/>
          <w:numId w:val="22"/>
        </w:numPr>
      </w:pPr>
      <w:r>
        <w:t>文档分散,难以查找</w:t>
      </w:r>
    </w:p>
    <w:p w14:paraId="43AD2F10">
      <w:pPr>
        <w:numPr>
          <w:ilvl w:val="0"/>
          <w:numId w:val="22"/>
        </w:numPr>
      </w:pPr>
      <w:r>
        <w:t>知识未沉淀</w:t>
      </w:r>
    </w:p>
    <w:p w14:paraId="087FD446">
      <w:pPr>
        <w:numPr>
          <w:ilvl w:val="0"/>
          <w:numId w:val="22"/>
        </w:numPr>
      </w:pPr>
      <w:r>
        <w:t>新人学习成本高</w:t>
      </w:r>
    </w:p>
    <w:p w14:paraId="73A43C6C">
      <w:r>
        <w:rPr>
          <w:b/>
        </w:rPr>
        <w:t>解决方案:飞书知识库+AI 搜索</w:t>
      </w:r>
    </w:p>
    <w:p w14:paraId="6A42F5F3">
      <w:pPr>
        <w:numPr>
          <w:ilvl w:val="0"/>
          <w:numId w:val="23"/>
        </w:numPr>
      </w:pPr>
      <w:r>
        <w:t>AI 辅助知识分类整理</w:t>
      </w:r>
    </w:p>
    <w:p w14:paraId="5EC3E0B7">
      <w:pPr>
        <w:numPr>
          <w:ilvl w:val="0"/>
          <w:numId w:val="23"/>
        </w:numPr>
      </w:pPr>
      <w:r>
        <w:t>智能搜索与推荐</w:t>
      </w:r>
    </w:p>
    <w:p w14:paraId="79723891">
      <w:pPr>
        <w:numPr>
          <w:ilvl w:val="0"/>
          <w:numId w:val="23"/>
        </w:numPr>
      </w:pPr>
      <w:r>
        <w:t>AI 生成知识问答库</w:t>
      </w:r>
    </w:p>
    <w:p w14:paraId="37A3B0F0">
      <w:r>
        <w:rPr>
          <w:b/>
        </w:rPr>
        <w:t>实操演示:</w:t>
      </w:r>
    </w:p>
    <w:p w14:paraId="4F75C9B5">
      <w:pPr>
        <w:numPr>
          <w:ilvl w:val="0"/>
          <w:numId w:val="24"/>
        </w:numPr>
      </w:pPr>
      <w:r>
        <w:t>搭建部门知识库结构</w:t>
      </w:r>
    </w:p>
    <w:p w14:paraId="10990B85">
      <w:pPr>
        <w:numPr>
          <w:ilvl w:val="0"/>
          <w:numId w:val="24"/>
        </w:numPr>
      </w:pPr>
      <w:r>
        <w:t>用 AI 搜索功能快速定位信息</w:t>
      </w:r>
    </w:p>
    <w:p w14:paraId="18D1D90F">
      <w:pPr>
        <w:numPr>
          <w:ilvl w:val="0"/>
          <w:numId w:val="24"/>
        </w:numPr>
      </w:pPr>
      <w:r>
        <w:t>AI 生成常见问题解答</w:t>
      </w:r>
    </w:p>
    <w:p w14:paraId="6B7268B6">
      <w:pPr>
        <w:pBdr>
          <w:bottom w:val="single" w:color="020201" w:sz="4" w:space="0"/>
        </w:pBdr>
      </w:pPr>
    </w:p>
    <w:p w14:paraId="4D91D72C">
      <w:pPr>
        <w:pStyle w:val="4"/>
      </w:pPr>
      <w:r>
        <w:rPr>
          <w:b/>
        </w:rPr>
        <w:t xml:space="preserve">模块四:工具实操 - 核心功能深度应用 </w:t>
      </w:r>
    </w:p>
    <w:p w14:paraId="05A7C998">
      <w:r>
        <w:rPr>
          <w:b/>
        </w:rPr>
        <w:t>4.1 飞书 AI 助手配置</w:t>
      </w:r>
    </w:p>
    <w:p w14:paraId="2F8CF0A4">
      <w:pPr>
        <w:numPr>
          <w:ilvl w:val="0"/>
          <w:numId w:val="25"/>
        </w:numPr>
      </w:pPr>
      <w:r>
        <w:t>开启 AI 功能</w:t>
      </w:r>
    </w:p>
    <w:p w14:paraId="24BA9A6A">
      <w:pPr>
        <w:numPr>
          <w:ilvl w:val="0"/>
          <w:numId w:val="25"/>
        </w:numPr>
      </w:pPr>
      <w:r>
        <w:t>个性化设置</w:t>
      </w:r>
    </w:p>
    <w:p w14:paraId="3A9AC1BD">
      <w:pPr>
        <w:numPr>
          <w:ilvl w:val="0"/>
          <w:numId w:val="25"/>
        </w:numPr>
      </w:pPr>
      <w:r>
        <w:t>权限管理</w:t>
      </w:r>
    </w:p>
    <w:p w14:paraId="1579174D">
      <w:r>
        <w:rPr>
          <w:b/>
        </w:rPr>
        <w:t>4.2 常用 AI 指令库</w:t>
      </w:r>
    </w:p>
    <w:p w14:paraId="59D12197">
      <w:pPr>
        <w:numPr>
          <w:ilvl w:val="0"/>
          <w:numId w:val="26"/>
        </w:numPr>
      </w:pPr>
      <w:r>
        <w:t>文档类:总结、扩写、润色、翻译</w:t>
      </w:r>
    </w:p>
    <w:p w14:paraId="57695CC4">
      <w:pPr>
        <w:numPr>
          <w:ilvl w:val="0"/>
          <w:numId w:val="26"/>
        </w:numPr>
      </w:pPr>
      <w:r>
        <w:t>会议类:提取要点、生成待办</w:t>
      </w:r>
    </w:p>
    <w:p w14:paraId="24C5F54C">
      <w:pPr>
        <w:numPr>
          <w:ilvl w:val="0"/>
          <w:numId w:val="26"/>
        </w:numPr>
      </w:pPr>
      <w:r>
        <w:t>数据类:分析、可视化、预测</w:t>
      </w:r>
    </w:p>
    <w:p w14:paraId="707BEC93">
      <w:pPr>
        <w:numPr>
          <w:ilvl w:val="0"/>
          <w:numId w:val="26"/>
        </w:numPr>
      </w:pPr>
      <w:r>
        <w:t>创意类:头脑风暴、方案生成</w:t>
      </w:r>
    </w:p>
    <w:p w14:paraId="0234AF16">
      <w:r>
        <w:rPr>
          <w:b/>
        </w:rPr>
        <w:t>4.3 高级技巧</w:t>
      </w:r>
    </w:p>
    <w:p w14:paraId="561A4E08">
      <w:pPr>
        <w:numPr>
          <w:ilvl w:val="0"/>
          <w:numId w:val="27"/>
        </w:numPr>
      </w:pPr>
      <w:r>
        <w:t>多轮对话优化输出</w:t>
      </w:r>
    </w:p>
    <w:p w14:paraId="0902399F">
      <w:pPr>
        <w:numPr>
          <w:ilvl w:val="0"/>
          <w:numId w:val="27"/>
        </w:numPr>
      </w:pPr>
      <w:r>
        <w:t>结合飞书机器人自动化</w:t>
      </w:r>
    </w:p>
    <w:p w14:paraId="321961C1">
      <w:pPr>
        <w:numPr>
          <w:ilvl w:val="0"/>
          <w:numId w:val="27"/>
        </w:numPr>
      </w:pPr>
      <w:r>
        <w:t>跨场景数据联动</w:t>
      </w:r>
    </w:p>
    <w:p w14:paraId="3A32B663">
      <w:r>
        <w:rPr>
          <w:b/>
        </w:rPr>
        <w:t>4.4 国产大模型对接</w:t>
      </w:r>
    </w:p>
    <w:p w14:paraId="3A061D5D">
      <w:pPr>
        <w:numPr>
          <w:ilvl w:val="0"/>
          <w:numId w:val="28"/>
        </w:numPr>
      </w:pPr>
      <w:r>
        <w:t>文心一言在飞书中的应用</w:t>
      </w:r>
    </w:p>
    <w:p w14:paraId="733A9ED4">
      <w:pPr>
        <w:numPr>
          <w:ilvl w:val="0"/>
          <w:numId w:val="28"/>
        </w:numPr>
      </w:pPr>
      <w:r>
        <w:t>通义千问集成方案</w:t>
      </w:r>
    </w:p>
    <w:p w14:paraId="69614BC5">
      <w:pPr>
        <w:numPr>
          <w:ilvl w:val="0"/>
          <w:numId w:val="28"/>
        </w:numPr>
      </w:pPr>
      <w:r>
        <w:t>如何选择合适的模型</w:t>
      </w:r>
    </w:p>
    <w:p w14:paraId="61BF6142">
      <w:pPr>
        <w:pBdr>
          <w:bottom w:val="single" w:color="020201" w:sz="4" w:space="0"/>
        </w:pBdr>
      </w:pPr>
    </w:p>
    <w:p w14:paraId="5531DB56">
      <w:pPr>
        <w:pStyle w:val="4"/>
      </w:pPr>
      <w:r>
        <w:rPr>
          <w:b/>
        </w:rPr>
        <w:t xml:space="preserve">模块五:行动落地 - 个人效率提升计划 </w:t>
      </w:r>
    </w:p>
    <w:p w14:paraId="199D44BD">
      <w:r>
        <w:rPr>
          <w:b/>
        </w:rPr>
        <w:t>5.1 效率诊断</w:t>
      </w:r>
    </w:p>
    <w:p w14:paraId="53202208">
      <w:pPr>
        <w:numPr>
          <w:ilvl w:val="0"/>
          <w:numId w:val="29"/>
        </w:numPr>
      </w:pPr>
      <w:r>
        <w:t>识别个人最耗时的 3 个工作场景</w:t>
      </w:r>
    </w:p>
    <w:p w14:paraId="2CE17C8F">
      <w:pPr>
        <w:numPr>
          <w:ilvl w:val="0"/>
          <w:numId w:val="29"/>
        </w:numPr>
      </w:pPr>
      <w:r>
        <w:t>评估 AI 改造可行性</w:t>
      </w:r>
    </w:p>
    <w:p w14:paraId="05A08590">
      <w:r>
        <w:rPr>
          <w:b/>
        </w:rPr>
        <w:t>5.2 制定行动计划</w:t>
      </w:r>
    </w:p>
    <w:p w14:paraId="115AB808">
      <w:pPr>
        <w:numPr>
          <w:ilvl w:val="0"/>
          <w:numId w:val="30"/>
        </w:numPr>
      </w:pPr>
      <w:r>
        <w:t>选择 1-2 个场景优先改造</w:t>
      </w:r>
    </w:p>
    <w:p w14:paraId="1A73D379">
      <w:pPr>
        <w:numPr>
          <w:ilvl w:val="0"/>
          <w:numId w:val="30"/>
        </w:numPr>
      </w:pPr>
      <w:r>
        <w:t>设定 30 天目标(如:周报时间减少 50%)</w:t>
      </w:r>
    </w:p>
    <w:p w14:paraId="07D927D9">
      <w:pPr>
        <w:numPr>
          <w:ilvl w:val="0"/>
          <w:numId w:val="30"/>
        </w:numPr>
      </w:pPr>
      <w:r>
        <w:t>明确使用频率(每天/每周)</w:t>
      </w:r>
    </w:p>
    <w:p w14:paraId="4A2335FE">
      <w:r>
        <w:rPr>
          <w:b/>
        </w:rPr>
        <w:t>5.3 效果追踪</w:t>
      </w:r>
    </w:p>
    <w:p w14:paraId="4B93F7C5">
      <w:pPr>
        <w:numPr>
          <w:ilvl w:val="0"/>
          <w:numId w:val="31"/>
        </w:numPr>
      </w:pPr>
      <w:r>
        <w:t>记录改造前后的时间对比</w:t>
      </w:r>
    </w:p>
    <w:p w14:paraId="78223E7A">
      <w:pPr>
        <w:numPr>
          <w:ilvl w:val="0"/>
          <w:numId w:val="31"/>
        </w:numPr>
      </w:pPr>
      <w:r>
        <w:t>定期优化工作流</w:t>
      </w:r>
    </w:p>
    <w:p w14:paraId="33FCA6F3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B0F1ACD9"/>
    <w:multiLevelType w:val="multilevel"/>
    <w:tmpl w:val="B0F1ACD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5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1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4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2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3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6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7">
    <w:nsid w:val="629F7852"/>
    <w:multiLevelType w:val="multilevel"/>
    <w:tmpl w:val="629F785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13"/>
  </w:num>
  <w:num w:numId="2">
    <w:abstractNumId w:val="9"/>
  </w:num>
  <w:num w:numId="3">
    <w:abstractNumId w:val="24"/>
  </w:num>
  <w:num w:numId="4">
    <w:abstractNumId w:val="7"/>
  </w:num>
  <w:num w:numId="5">
    <w:abstractNumId w:val="5"/>
  </w:num>
  <w:num w:numId="6">
    <w:abstractNumId w:val="15"/>
  </w:num>
  <w:num w:numId="7">
    <w:abstractNumId w:val="18"/>
  </w:num>
  <w:num w:numId="8">
    <w:abstractNumId w:val="28"/>
  </w:num>
  <w:num w:numId="9">
    <w:abstractNumId w:val="14"/>
  </w:num>
  <w:num w:numId="10">
    <w:abstractNumId w:val="1"/>
  </w:num>
  <w:num w:numId="11">
    <w:abstractNumId w:val="19"/>
  </w:num>
  <w:num w:numId="12">
    <w:abstractNumId w:val="25"/>
  </w:num>
  <w:num w:numId="13">
    <w:abstractNumId w:val="8"/>
  </w:num>
  <w:num w:numId="14">
    <w:abstractNumId w:val="23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2"/>
  </w:num>
  <w:num w:numId="21">
    <w:abstractNumId w:val="26"/>
  </w:num>
  <w:num w:numId="22">
    <w:abstractNumId w:val="16"/>
  </w:num>
  <w:num w:numId="23">
    <w:abstractNumId w:val="21"/>
  </w:num>
  <w:num w:numId="24">
    <w:abstractNumId w:val="4"/>
  </w:num>
  <w:num w:numId="25">
    <w:abstractNumId w:val="30"/>
  </w:num>
  <w:num w:numId="26">
    <w:abstractNumId w:val="29"/>
  </w:num>
  <w:num w:numId="27">
    <w:abstractNumId w:val="6"/>
  </w:num>
  <w:num w:numId="28">
    <w:abstractNumId w:val="27"/>
  </w:num>
  <w:num w:numId="29">
    <w:abstractNumId w:val="2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0B647AE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4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3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uiPriority w:val="0"/>
    <w:rPr>
      <w:color w:val="1E6FFF"/>
      <w:u w:val="single"/>
    </w:rPr>
  </w:style>
  <w:style w:type="paragraph" w:customStyle="1" w:styleId="20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1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table" w:customStyle="1" w:styleId="22">
    <w:name w:val="Doc Table Column 1st"/>
    <w:basedOn w:val="17"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3">
    <w:name w:val="标题 字符"/>
    <w:basedOn w:val="18"/>
    <w:link w:val="15"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4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1488</Words>
  <Characters>1614</Characters>
  <TotalTime>0</TotalTime>
  <ScaleCrop>false</ScaleCrop>
  <LinksUpToDate>false</LinksUpToDate>
  <CharactersWithSpaces>1722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2026-01-05T09:47:00Z</dcterms:created>
  <dc:creator>枫影</dc:creator>
  <cp:lastModifiedBy>枫影</cp:lastModifiedBy>
  <dcterms:modified xsi:type="dcterms:W3CDTF">2026-01-05T01:48:00Z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E42C98A292894FFE88643F9F37D04A1D_12</vt:lpwstr>
  </property>
</Properties>
</file>